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LSE-AJTT-long period</w:t>
      </w:r>
    </w:p>
    <w:p>
      <w:pPr>
        <w:pStyle w:val="Subtitle"/>
      </w:pPr>
      <w:r>
        <w:t/>
      </w:r>
      <w:r>
        <w:t xml:space="preserve"/>
      </w:r>
      <w:r>
        <w:t xml:space="preserve">LSECD-AJTT Elasticities-long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LSECD-AJTT Efficiency Scores-long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0.886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0.886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LSECD-AJTT Efficiency Scores (long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1.010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58.5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58.5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19.9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Efficiency Scores-long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0.860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0.860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Efficiency Scores (long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